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40eeb6" w14:textId="140eeb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22 қаңтардағы № 61 бұйрығы. Қазақстан Республикасының Әділет министрлігінде 2016 жылы 18 ақпанда № 13110 болып тіркелді.</w:t>
      </w:r>
    </w:p>
    <w:p>
      <w:pPr>
        <w:spacing w:after="0"/>
        <w:ind w:left="0"/>
        <w:jc w:val="both"/>
      </w:pPr>
      <w:r>
        <w:rPr>
          <w:rFonts w:ascii="Times New Roman"/>
          <w:b w:val="false"/>
          <w:i w:val="false"/>
          <w:color w:val="ff0000"/>
          <w:sz w:val="28"/>
        </w:rPr>
        <w:t xml:space="preserve">
      Ескерту. Бұйрықтың атауы жаңа редакцияда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5-бабының 46-10) </w:t>
      </w:r>
      <w:r>
        <w:rPr>
          <w:rFonts w:ascii="Times New Roman"/>
          <w:b w:val="false"/>
          <w:i w:val="false"/>
          <w:color w:val="000000"/>
          <w:sz w:val="28"/>
        </w:rPr>
        <w:t>тармақшасына</w:t>
      </w:r>
      <w:r>
        <w:rPr>
          <w:rFonts w:ascii="Times New Roman"/>
          <w:b w:val="false"/>
          <w:i w:val="false"/>
          <w:color w:val="000000"/>
          <w:sz w:val="28"/>
        </w:rPr>
        <w:t xml:space="preserve">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1. Қоса берілген 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29.05.2020 </w:t>
      </w:r>
      <w:r>
        <w:rPr>
          <w:rFonts w:ascii="Times New Roman"/>
          <w:b w:val="false"/>
          <w:i w:val="false"/>
          <w:color w:val="00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 Жонтаева) заңнамада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бұйрықтың көшірмесін Қазақстан Республикасы Әділет министрлігінде мемлекеттік тіркеуден өткеннен кейін күнтізбелік он күн ішінде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жолдауды;</w:t>
      </w:r>
    </w:p>
    <w:bookmarkEnd w:id="4"/>
    <w:bookmarkStart w:name="z6" w:id="5"/>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4)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департаментіне осы тармақтың 1), 2) және 3) тармақшаларында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Білім және ғылым вице-министрі Е.Н. Иманғалиевке жүктелсін.</w:t>
      </w:r>
    </w:p>
    <w:bookmarkEnd w:id="7"/>
    <w:bookmarkStart w:name="z9" w:id="8"/>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Білім және ғылым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22 қаңтардағы</w:t>
            </w:r>
            <w:r>
              <w:br/>
            </w:r>
            <w:r>
              <w:rPr>
                <w:rFonts w:ascii="Times New Roman"/>
                <w:b w:val="false"/>
                <w:i w:val="false"/>
                <w:color w:val="000000"/>
                <w:sz w:val="20"/>
              </w:rPr>
              <w:t>№ 61 бұйрығымен бекітілген</w:t>
            </w:r>
          </w:p>
        </w:tc>
      </w:tr>
    </w:tbl>
    <w:bookmarkStart w:name="z10" w:id="9"/>
    <w:p>
      <w:pPr>
        <w:spacing w:after="0"/>
        <w:ind w:left="0"/>
        <w:jc w:val="left"/>
      </w:pPr>
      <w:r>
        <w:rPr>
          <w:rFonts w:ascii="Times New Roman"/>
          <w:b/>
          <w:i w:val="false"/>
          <w:color w:val="000000"/>
        </w:rPr>
        <w:t xml:space="preserve"> 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w:t>
      </w:r>
    </w:p>
    <w:bookmarkEnd w:id="9"/>
    <w:p>
      <w:pPr>
        <w:spacing w:after="0"/>
        <w:ind w:left="0"/>
        <w:jc w:val="both"/>
      </w:pPr>
      <w:r>
        <w:rPr>
          <w:rFonts w:ascii="Times New Roman"/>
          <w:b w:val="false"/>
          <w:i w:val="false"/>
          <w:color w:val="ff0000"/>
          <w:sz w:val="28"/>
        </w:rPr>
        <w:t xml:space="preserve">
      Ескерту. Қағиданың атауы жаңа редакцияда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ff0000"/>
          <w:sz w:val="28"/>
        </w:rPr>
        <w:t xml:space="preserve">
      Ескерту. Қағида жаңа редакцияда – ҚР Білім және ғылым министрінің 05.10.2018 </w:t>
      </w:r>
      <w:r>
        <w:rPr>
          <w:rFonts w:ascii="Times New Roman"/>
          <w:b w:val="false"/>
          <w:i w:val="false"/>
          <w:color w:val="ff0000"/>
          <w:sz w:val="28"/>
        </w:rPr>
        <w:t>№ 540</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left"/>
      </w:pPr>
      <w:r>
        <w:rPr>
          <w:rFonts w:ascii="Times New Roman"/>
          <w:b/>
          <w:i w:val="false"/>
          <w:color w:val="000000"/>
        </w:rPr>
        <w:t xml:space="preserve"> 1-тарау. Жалпы ережелер</w:t>
      </w:r>
    </w:p>
    <w:bookmarkStart w:name="z17" w:id="10"/>
    <w:p>
      <w:pPr>
        <w:spacing w:after="0"/>
        <w:ind w:left="0"/>
        <w:jc w:val="both"/>
      </w:pPr>
      <w:r>
        <w:rPr>
          <w:rFonts w:ascii="Times New Roman"/>
          <w:b w:val="false"/>
          <w:i w:val="false"/>
          <w:color w:val="000000"/>
          <w:sz w:val="28"/>
        </w:rPr>
        <w:t xml:space="preserve">
      1. Осы 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 (бұдан әрі - Қағидалар) "Білім туралы" 2007 жылғы 27 шілдедегі Қазақстан Республикасы Заңының 5-бабының </w:t>
      </w:r>
      <w:r>
        <w:rPr>
          <w:rFonts w:ascii="Times New Roman"/>
          <w:b w:val="false"/>
          <w:i w:val="false"/>
          <w:color w:val="000000"/>
          <w:sz w:val="28"/>
        </w:rPr>
        <w:t>46-10) тармақшасына</w:t>
      </w: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10-бабына</w:t>
      </w:r>
      <w:r>
        <w:rPr>
          <w:rFonts w:ascii="Times New Roman"/>
          <w:b w:val="false"/>
          <w:i w:val="false"/>
          <w:color w:val="000000"/>
          <w:sz w:val="28"/>
        </w:rPr>
        <w:t xml:space="preserve"> сәйкес әзірленді және экстернат нысанында оқыту мен негізгі орта, жалпы орта білім беру ұйымдарында экстернат нысанында оқуға рұқсат беру мемлекеттік көрсетілетін қызмет тәртібін айқындайды.</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29.05.2020 </w:t>
      </w:r>
      <w:r>
        <w:rPr>
          <w:rFonts w:ascii="Times New Roman"/>
          <w:b w:val="false"/>
          <w:i w:val="false"/>
          <w:color w:val="00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8" w:id="11"/>
    <w:p>
      <w:pPr>
        <w:spacing w:after="0"/>
        <w:ind w:left="0"/>
        <w:jc w:val="both"/>
      </w:pPr>
      <w:r>
        <w:rPr>
          <w:rFonts w:ascii="Times New Roman"/>
          <w:b w:val="false"/>
          <w:i w:val="false"/>
          <w:color w:val="000000"/>
          <w:sz w:val="28"/>
        </w:rPr>
        <w:t>
      2. Осы Қағидаларда мынадай ұғымдар пайдаланылады:</w:t>
      </w:r>
    </w:p>
    <w:bookmarkEnd w:id="11"/>
    <w:p>
      <w:pPr>
        <w:spacing w:after="0"/>
        <w:ind w:left="0"/>
        <w:jc w:val="both"/>
      </w:pPr>
      <w:r>
        <w:rPr>
          <w:rFonts w:ascii="Times New Roman"/>
          <w:b w:val="false"/>
          <w:i w:val="false"/>
          <w:color w:val="000000"/>
          <w:sz w:val="28"/>
        </w:rPr>
        <w:t>
      консультация – білім беру ұйымы белгілейтін экстерндермен жұмыс жүргізу нысаны;</w:t>
      </w:r>
    </w:p>
    <w:p>
      <w:pPr>
        <w:spacing w:after="0"/>
        <w:ind w:left="0"/>
        <w:jc w:val="both"/>
      </w:pPr>
      <w:r>
        <w:rPr>
          <w:rFonts w:ascii="Times New Roman"/>
          <w:b w:val="false"/>
          <w:i w:val="false"/>
          <w:color w:val="000000"/>
          <w:sz w:val="28"/>
        </w:rPr>
        <w:t>
      экстернат - білім алушы сабаққа үнемі қатыспай-ақ, тиісті білім беру бағдарламасының оқу пәндерін өз бетімен оқитын оқыту нысандарының бірі;</w:t>
      </w:r>
    </w:p>
    <w:p>
      <w:pPr>
        <w:spacing w:after="0"/>
        <w:ind w:left="0"/>
        <w:jc w:val="both"/>
      </w:pPr>
      <w:r>
        <w:rPr>
          <w:rFonts w:ascii="Times New Roman"/>
          <w:b w:val="false"/>
          <w:i w:val="false"/>
          <w:color w:val="000000"/>
          <w:sz w:val="28"/>
        </w:rPr>
        <w:t>
      экстерн - денсаулығына байланысты білім беру ұйымдарында оқуға мүмкіндігі жоқ және/немесе шетелде уақытша тұратын, сондай-ақ тиісті білім беру бағдарламасының оқу пәндерін өзі дербес меңгерген тұлға.</w:t>
      </w:r>
    </w:p>
    <w:bookmarkStart w:name="z19" w:id="12"/>
    <w:p>
      <w:pPr>
        <w:spacing w:after="0"/>
        <w:ind w:left="0"/>
        <w:jc w:val="left"/>
      </w:pPr>
      <w:r>
        <w:rPr>
          <w:rFonts w:ascii="Times New Roman"/>
          <w:b/>
          <w:i w:val="false"/>
          <w:color w:val="000000"/>
        </w:rPr>
        <w:t xml:space="preserve"> 2-тарау. Экстернат нысанында оқыту тәртібі</w:t>
      </w:r>
    </w:p>
    <w:bookmarkEnd w:id="12"/>
    <w:bookmarkStart w:name="z20" w:id="13"/>
    <w:p>
      <w:pPr>
        <w:spacing w:after="0"/>
        <w:ind w:left="0"/>
        <w:jc w:val="both"/>
      </w:pPr>
      <w:r>
        <w:rPr>
          <w:rFonts w:ascii="Times New Roman"/>
          <w:b w:val="false"/>
          <w:i w:val="false"/>
          <w:color w:val="000000"/>
          <w:sz w:val="28"/>
        </w:rPr>
        <w:t>
      3. Білім беру ұйымдарында экстернат нысанында оқыту білім алушылардың тиісті білім беру бағдарламаларын өзі дербес меңгеруін немесе қашықтан оқыту технологияларын қолданып меңгертуді қарастырады.</w:t>
      </w:r>
    </w:p>
    <w:bookmarkEnd w:id="13"/>
    <w:bookmarkStart w:name="z21" w:id="14"/>
    <w:p>
      <w:pPr>
        <w:spacing w:after="0"/>
        <w:ind w:left="0"/>
        <w:jc w:val="both"/>
      </w:pPr>
      <w:r>
        <w:rPr>
          <w:rFonts w:ascii="Times New Roman"/>
          <w:b w:val="false"/>
          <w:i w:val="false"/>
          <w:color w:val="000000"/>
          <w:sz w:val="28"/>
        </w:rPr>
        <w:t>
      4. Экстернат нысанында оқу:</w:t>
      </w:r>
    </w:p>
    <w:bookmarkEnd w:id="14"/>
    <w:p>
      <w:pPr>
        <w:spacing w:after="0"/>
        <w:ind w:left="0"/>
        <w:jc w:val="both"/>
      </w:pPr>
      <w:r>
        <w:rPr>
          <w:rFonts w:ascii="Times New Roman"/>
          <w:b w:val="false"/>
          <w:i w:val="false"/>
          <w:color w:val="000000"/>
          <w:sz w:val="28"/>
        </w:rPr>
        <w:t>
      негізгі орта, жалпы орта білім беру ұйымдарында:</w:t>
      </w:r>
    </w:p>
    <w:p>
      <w:pPr>
        <w:spacing w:after="0"/>
        <w:ind w:left="0"/>
        <w:jc w:val="both"/>
      </w:pPr>
      <w:r>
        <w:rPr>
          <w:rFonts w:ascii="Times New Roman"/>
          <w:b w:val="false"/>
          <w:i w:val="false"/>
          <w:color w:val="000000"/>
          <w:sz w:val="28"/>
        </w:rPr>
        <w:t>
      1) денсаулығы туралы дәрігерлік-консультативтік комиссияның қорытындысы бар білім алушыға;</w:t>
      </w:r>
    </w:p>
    <w:p>
      <w:pPr>
        <w:spacing w:after="0"/>
        <w:ind w:left="0"/>
        <w:jc w:val="both"/>
      </w:pPr>
      <w:r>
        <w:rPr>
          <w:rFonts w:ascii="Times New Roman"/>
          <w:b w:val="false"/>
          <w:i w:val="false"/>
          <w:color w:val="000000"/>
          <w:sz w:val="28"/>
        </w:rPr>
        <w:t>
      2) уақытша шетелде тұратын Қазақстан Республикасы азаматтарының балалары болып табылатын білім алушыларға;</w:t>
      </w:r>
    </w:p>
    <w:p>
      <w:pPr>
        <w:spacing w:after="0"/>
        <w:ind w:left="0"/>
        <w:jc w:val="both"/>
      </w:pPr>
      <w:r>
        <w:rPr>
          <w:rFonts w:ascii="Times New Roman"/>
          <w:b w:val="false"/>
          <w:i w:val="false"/>
          <w:color w:val="000000"/>
          <w:sz w:val="28"/>
        </w:rPr>
        <w:t>
      3) барлық білім алу кезеңі аралығында оқытылған пәндер бойынша "4" және "5" деген бағалар алған білім алушыларға;</w:t>
      </w:r>
    </w:p>
    <w:p>
      <w:pPr>
        <w:spacing w:after="0"/>
        <w:ind w:left="0"/>
        <w:jc w:val="both"/>
      </w:pPr>
      <w:r>
        <w:rPr>
          <w:rFonts w:ascii="Times New Roman"/>
          <w:b w:val="false"/>
          <w:i w:val="false"/>
          <w:color w:val="000000"/>
          <w:sz w:val="28"/>
        </w:rPr>
        <w:t>
      мәдениет және өнер, дене шынықтыру және спорт мамандықтары бойынша техникалық және кәсіптік, орта білімнен кейінгі білім беру бағдарламаларын іске асыратын білім беру ұйымдарында (бұдан әрі – техникалық және кәсіптік, орта білімнен кейінгі білім беру ұйымдары):</w:t>
      </w:r>
    </w:p>
    <w:p>
      <w:pPr>
        <w:spacing w:after="0"/>
        <w:ind w:left="0"/>
        <w:jc w:val="both"/>
      </w:pPr>
      <w:r>
        <w:rPr>
          <w:rFonts w:ascii="Times New Roman"/>
          <w:b w:val="false"/>
          <w:i w:val="false"/>
          <w:color w:val="000000"/>
          <w:sz w:val="28"/>
        </w:rPr>
        <w:t xml:space="preserve">
      Қазақстан Республикасы Мәдениет және спорт министрінің 2019 жылғы 24 маусымдағы № 181 бұйрығымен (Нормативтік құқықтық актілерді мемлекеттік тіркеу тізілімінде № 18896 болып тіркелген) бекітілген жеңімпаздарының мәдениет және өнер мамандықтары бойынша техникалық және кәсіптік, орта білімнен кейінгі білімнің білім беру бағдарламаларын іске асыратын білім беру ұйымдарында экстернат нысанында оқуына рұқсат етілетін халықаралық, республикалық конкурстар мен фестивальдардың </w:t>
      </w:r>
      <w:r>
        <w:rPr>
          <w:rFonts w:ascii="Times New Roman"/>
          <w:b w:val="false"/>
          <w:i w:val="false"/>
          <w:color w:val="000000"/>
          <w:sz w:val="28"/>
        </w:rPr>
        <w:t>тізбесіне</w:t>
      </w:r>
      <w:r>
        <w:rPr>
          <w:rFonts w:ascii="Times New Roman"/>
          <w:b w:val="false"/>
          <w:i w:val="false"/>
          <w:color w:val="000000"/>
          <w:sz w:val="28"/>
        </w:rPr>
        <w:t xml:space="preserve"> сәйкес халықаралық, республикалық конкурстардың және фестивальдардың жеңімпаздарына; </w:t>
      </w:r>
    </w:p>
    <w:p>
      <w:pPr>
        <w:spacing w:after="0"/>
        <w:ind w:left="0"/>
        <w:jc w:val="both"/>
      </w:pPr>
      <w:r>
        <w:rPr>
          <w:rFonts w:ascii="Times New Roman"/>
          <w:b w:val="false"/>
          <w:i w:val="false"/>
          <w:color w:val="000000"/>
          <w:sz w:val="28"/>
        </w:rPr>
        <w:t>
      жоғары және (немесе) жоғары оқу орнынан кейінгі білім беру ұйымдарында:</w:t>
      </w:r>
    </w:p>
    <w:p>
      <w:pPr>
        <w:spacing w:after="0"/>
        <w:ind w:left="0"/>
        <w:jc w:val="both"/>
      </w:pPr>
      <w:r>
        <w:rPr>
          <w:rFonts w:ascii="Times New Roman"/>
          <w:b w:val="false"/>
          <w:i w:val="false"/>
          <w:color w:val="000000"/>
          <w:sz w:val="28"/>
        </w:rPr>
        <w:t>
      1) денсаулығына байланысты білім беру ұйымына ұзақ уақыт бойы келе алмайтын ерекше білім берілуіне қажеттілігі бар білім алушыларға және мүгедек білім алушыларға;</w:t>
      </w:r>
    </w:p>
    <w:p>
      <w:pPr>
        <w:spacing w:after="0"/>
        <w:ind w:left="0"/>
        <w:jc w:val="both"/>
      </w:pPr>
      <w:r>
        <w:rPr>
          <w:rFonts w:ascii="Times New Roman"/>
          <w:b w:val="false"/>
          <w:i w:val="false"/>
          <w:color w:val="000000"/>
          <w:sz w:val="28"/>
        </w:rPr>
        <w:t>
      2) алдыңғы оқу кезеңінде "жақсы" және "үздік" үлгерімі бар, орташа балы 4,5 және одан жоғары білім алушыларға;</w:t>
      </w:r>
    </w:p>
    <w:p>
      <w:pPr>
        <w:spacing w:after="0"/>
        <w:ind w:left="0"/>
        <w:jc w:val="both"/>
      </w:pPr>
      <w:r>
        <w:rPr>
          <w:rFonts w:ascii="Times New Roman"/>
          <w:b w:val="false"/>
          <w:i w:val="false"/>
          <w:color w:val="000000"/>
          <w:sz w:val="28"/>
        </w:rPr>
        <w:t>
      3) күндізгі оқу нысанында, "Болашақ" халықаралық стипендиясының иегерлерінен басқа, бір жылға дейінгі оқу мерзімімен шетелде оқитын білім алушыларға ұсынылады.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9" w:id="15"/>
    <w:p>
      <w:pPr>
        <w:spacing w:after="0"/>
        <w:ind w:left="0"/>
        <w:jc w:val="both"/>
      </w:pPr>
      <w:r>
        <w:rPr>
          <w:rFonts w:ascii="Times New Roman"/>
          <w:b w:val="false"/>
          <w:i w:val="false"/>
          <w:color w:val="000000"/>
          <w:sz w:val="28"/>
        </w:rPr>
        <w:t>
      5. Негізгі орта, жалпы орта білім беру ұйымдарында экстернат нысанында:</w:t>
      </w:r>
    </w:p>
    <w:bookmarkEnd w:id="15"/>
    <w:bookmarkStart w:name="z30" w:id="16"/>
    <w:p>
      <w:pPr>
        <w:spacing w:after="0"/>
        <w:ind w:left="0"/>
        <w:jc w:val="both"/>
      </w:pPr>
      <w:r>
        <w:rPr>
          <w:rFonts w:ascii="Times New Roman"/>
          <w:b w:val="false"/>
          <w:i w:val="false"/>
          <w:color w:val="000000"/>
          <w:sz w:val="28"/>
        </w:rPr>
        <w:t>
      1) осы Қағидалардың 4-тармағының 1) және 2) тармақшаларында көрсетілген білім алушыларға ағымдағы бір оқу жылында бір сыныптың;</w:t>
      </w:r>
    </w:p>
    <w:bookmarkEnd w:id="16"/>
    <w:bookmarkStart w:name="z31" w:id="17"/>
    <w:p>
      <w:pPr>
        <w:spacing w:after="0"/>
        <w:ind w:left="0"/>
        <w:jc w:val="both"/>
      </w:pPr>
      <w:r>
        <w:rPr>
          <w:rFonts w:ascii="Times New Roman"/>
          <w:b w:val="false"/>
          <w:i w:val="false"/>
          <w:color w:val="000000"/>
          <w:sz w:val="28"/>
        </w:rPr>
        <w:t>
      2) осы Қағидалардың 4-тармағының 3) тармақшасында көрсетілген білім алушыларға ағымдағы бір оқу жылында бір немесе екі сыныптың негізгі орта, жалпы орта білімнің жалпы білім беретін оқу бағдарламаларын меңгеруге рұқсат етіледі.</w:t>
      </w:r>
    </w:p>
    <w:bookmarkEnd w:id="17"/>
    <w:bookmarkStart w:name="z32" w:id="18"/>
    <w:p>
      <w:pPr>
        <w:spacing w:after="0"/>
        <w:ind w:left="0"/>
        <w:jc w:val="both"/>
      </w:pPr>
      <w:r>
        <w:rPr>
          <w:rFonts w:ascii="Times New Roman"/>
          <w:b w:val="false"/>
          <w:i w:val="false"/>
          <w:color w:val="000000"/>
          <w:sz w:val="28"/>
        </w:rPr>
        <w:t>
      6. Ерекше білім берілуіне қажеттілігі бар білім алушыларға және мүгедек білім алушыларға экстернат нысанында білім беру оқытудың барлық кезеңінде ұсынылады.</w:t>
      </w:r>
    </w:p>
    <w:bookmarkEnd w:id="18"/>
    <w:bookmarkStart w:name="z33" w:id="19"/>
    <w:p>
      <w:pPr>
        <w:spacing w:after="0"/>
        <w:ind w:left="0"/>
        <w:jc w:val="both"/>
      </w:pPr>
      <w:r>
        <w:rPr>
          <w:rFonts w:ascii="Times New Roman"/>
          <w:b w:val="false"/>
          <w:i w:val="false"/>
          <w:color w:val="000000"/>
          <w:sz w:val="28"/>
        </w:rPr>
        <w:t>
      7. Жоғары және (немесе) жоғары оқу орнынан кейінгі, сондай-ақ техникалық және кәсіптік, орта білімнен кейінгі білім беру ұйымдарында экстернат нысанында оқу екінші және одан жоғары курстардың "үздік" оқитын білім алушыларына бір академиялық кезеңде, бірақ бір оқу жылынан аспайтын кезеңде ұсынылады.</w:t>
      </w:r>
    </w:p>
    <w:bookmarkEnd w:id="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4" w:id="20"/>
    <w:p>
      <w:pPr>
        <w:spacing w:after="0"/>
        <w:ind w:left="0"/>
        <w:jc w:val="both"/>
      </w:pPr>
      <w:r>
        <w:rPr>
          <w:rFonts w:ascii="Times New Roman"/>
          <w:b w:val="false"/>
          <w:i w:val="false"/>
          <w:color w:val="000000"/>
          <w:sz w:val="28"/>
        </w:rPr>
        <w:t xml:space="preserve">
      8. Экстернат нысанында білім алу Заңның </w:t>
      </w:r>
      <w:r>
        <w:rPr>
          <w:rFonts w:ascii="Times New Roman"/>
          <w:b w:val="false"/>
          <w:i w:val="false"/>
          <w:color w:val="000000"/>
          <w:sz w:val="28"/>
        </w:rPr>
        <w:t>5-бабының</w:t>
      </w:r>
      <w:r>
        <w:rPr>
          <w:rFonts w:ascii="Times New Roman"/>
          <w:b w:val="false"/>
          <w:i w:val="false"/>
          <w:color w:val="000000"/>
          <w:sz w:val="28"/>
        </w:rPr>
        <w:t xml:space="preserve"> 5-1) тармақшасына сәйкес бекітілген орта, техникалық және кәсіптік, орта білімнен кейінгі білім немесе жоғары білім берудің мемлекеттік жалпыға міндетті стандартына сәйкес жүзеге асырылады.</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5" w:id="21"/>
    <w:p>
      <w:pPr>
        <w:spacing w:after="0"/>
        <w:ind w:left="0"/>
        <w:jc w:val="both"/>
      </w:pPr>
      <w:r>
        <w:rPr>
          <w:rFonts w:ascii="Times New Roman"/>
          <w:b w:val="false"/>
          <w:i w:val="false"/>
          <w:color w:val="000000"/>
          <w:sz w:val="28"/>
        </w:rPr>
        <w:t>
      9. Негізгі орта, жалпы орта білім беру ұйымдарында экстернат нысанында оқуға рұқсат алуға өтінішті:</w:t>
      </w:r>
    </w:p>
    <w:bookmarkEnd w:id="21"/>
    <w:bookmarkStart w:name="z36" w:id="22"/>
    <w:p>
      <w:pPr>
        <w:spacing w:after="0"/>
        <w:ind w:left="0"/>
        <w:jc w:val="both"/>
      </w:pPr>
      <w:r>
        <w:rPr>
          <w:rFonts w:ascii="Times New Roman"/>
          <w:b w:val="false"/>
          <w:i w:val="false"/>
          <w:color w:val="000000"/>
          <w:sz w:val="28"/>
        </w:rPr>
        <w:t>
      1) осы Қағидалардың 4-тармағының 1) тармақшасында көрсетілген білім алушылар денсаулығы туралы дәрігерлік-консультациялық комиссияның қорытындысын алған күннен бастап;</w:t>
      </w:r>
    </w:p>
    <w:bookmarkEnd w:id="22"/>
    <w:bookmarkStart w:name="z37" w:id="23"/>
    <w:p>
      <w:pPr>
        <w:spacing w:after="0"/>
        <w:ind w:left="0"/>
        <w:jc w:val="both"/>
      </w:pPr>
      <w:r>
        <w:rPr>
          <w:rFonts w:ascii="Times New Roman"/>
          <w:b w:val="false"/>
          <w:i w:val="false"/>
          <w:color w:val="000000"/>
          <w:sz w:val="28"/>
        </w:rPr>
        <w:t>
      2) осы Қағидалардың 4-тармағының 2) тармақшасында көрсетілген білім алушылар олардың кету күні жеткенге дейін күнтізбелік жиырма күннен кешіктірмей;</w:t>
      </w:r>
    </w:p>
    <w:bookmarkEnd w:id="23"/>
    <w:bookmarkStart w:name="z38" w:id="24"/>
    <w:p>
      <w:pPr>
        <w:spacing w:after="0"/>
        <w:ind w:left="0"/>
        <w:jc w:val="both"/>
      </w:pPr>
      <w:r>
        <w:rPr>
          <w:rFonts w:ascii="Times New Roman"/>
          <w:b w:val="false"/>
          <w:i w:val="false"/>
          <w:color w:val="000000"/>
          <w:sz w:val="28"/>
        </w:rPr>
        <w:t>
      3) осы Қағидалардың 4-тармағының 3) тармақшасында көрсетілген білім алушылар ағымдағы оқу жылы басталғанға дейін күнтізбелік жиырма күннен кешіктірмей береді.</w:t>
      </w:r>
    </w:p>
    <w:bookmarkEnd w:id="24"/>
    <w:bookmarkStart w:name="z50" w:id="25"/>
    <w:p>
      <w:pPr>
        <w:spacing w:after="0"/>
        <w:ind w:left="0"/>
        <w:jc w:val="both"/>
      </w:pPr>
      <w:r>
        <w:rPr>
          <w:rFonts w:ascii="Times New Roman"/>
          <w:b w:val="false"/>
          <w:i w:val="false"/>
          <w:color w:val="000000"/>
          <w:sz w:val="28"/>
        </w:rPr>
        <w:t>
      9-1. Техникалық және кәсіптік, орта білімнен кейінгі білім беру ұйымдарында экстернат нысанында оқуға рұқсат алуға өтінішті білім алушылар ағымдағы оқу жылы басталғанға дейін күнтізбелік жиырма күннен кешіктірмей ұсынады.</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9-1-тармақмен толықтырылды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9" w:id="26"/>
    <w:p>
      <w:pPr>
        <w:spacing w:after="0"/>
        <w:ind w:left="0"/>
        <w:jc w:val="both"/>
      </w:pPr>
      <w:r>
        <w:rPr>
          <w:rFonts w:ascii="Times New Roman"/>
          <w:b w:val="false"/>
          <w:i w:val="false"/>
          <w:color w:val="000000"/>
          <w:sz w:val="28"/>
        </w:rPr>
        <w:t>
      10. Негізгі орта, жалпы орта білім беру ұйымдарында экстернат нысанында оқуға өтініштерді қабылдау және оған рұқсат беру осы Қағидаларға 1-қосымшаға сәйкес бекітілген "Негізгі орта, жалпы орта білім беру ұйымдарында экстернат нысанында оқытуға рұқсат беру" мемлекеттік көрсетілетін қызмет стандартына (бұдан әрі - Стандарт) сәйкес ресімделеді.</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10-тармақ жаңа редакцияда – ҚР Білім және ғылым министрінің 29.05.2020 </w:t>
      </w:r>
      <w:r>
        <w:rPr>
          <w:rFonts w:ascii="Times New Roman"/>
          <w:b w:val="false"/>
          <w:i w:val="false"/>
          <w:color w:val="00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Алып тасталды - ҚР Білім және ғылым министрінің 29.05.2020 </w:t>
      </w:r>
      <w:r>
        <w:rPr>
          <w:rFonts w:ascii="Times New Roman"/>
          <w:b w:val="false"/>
          <w:i w:val="false"/>
          <w:color w:val="00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1" w:id="27"/>
    <w:p>
      <w:pPr>
        <w:spacing w:after="0"/>
        <w:ind w:left="0"/>
        <w:jc w:val="both"/>
      </w:pPr>
      <w:r>
        <w:rPr>
          <w:rFonts w:ascii="Times New Roman"/>
          <w:b w:val="false"/>
          <w:i w:val="false"/>
          <w:color w:val="000000"/>
          <w:sz w:val="28"/>
        </w:rPr>
        <w:t>
      12. Экстернат нысанында оқыту үшін негізгі орта, жалпы орта, техникалық және кәсіптік, орта білімнен кейінгі білім беру ұйымдары білім алушының денсаулығын және аралық, қорытынды аттестаттау нәтижелерін ескере отырып, ағымдағы оқу жылына арналған оқу жұмыс жоспарына сәйкес жеке оқу бағдарламасын және консультация беру кестесін құрады.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2" w:id="28"/>
    <w:p>
      <w:pPr>
        <w:spacing w:after="0"/>
        <w:ind w:left="0"/>
        <w:jc w:val="both"/>
      </w:pPr>
      <w:r>
        <w:rPr>
          <w:rFonts w:ascii="Times New Roman"/>
          <w:b w:val="false"/>
          <w:i w:val="false"/>
          <w:color w:val="000000"/>
          <w:sz w:val="28"/>
        </w:rPr>
        <w:t xml:space="preserve">
      13. Экстерндерді аттестаттау Қазақстан Республикасы Білім және ғылым министрінің 2008 жылғы 18 наурыздағы № 125 бұйрығымен бекітілген (Нормативтік құқықтық актілерді мемлекеттік тіркеу тізілімінде № 5191 болып тіркелген) Білім алушылардың үлгеріміне ағымдық бақылау, аралық және қорытынды аттестаттау өткізудің үлгілік </w:t>
      </w:r>
      <w:r>
        <w:rPr>
          <w:rFonts w:ascii="Times New Roman"/>
          <w:b w:val="false"/>
          <w:i w:val="false"/>
          <w:color w:val="000000"/>
          <w:sz w:val="28"/>
        </w:rPr>
        <w:t>қағидаларына</w:t>
      </w:r>
      <w:r>
        <w:rPr>
          <w:rFonts w:ascii="Times New Roman"/>
          <w:b w:val="false"/>
          <w:i w:val="false"/>
          <w:color w:val="000000"/>
          <w:sz w:val="28"/>
        </w:rPr>
        <w:t xml:space="preserve"> сәйкес жүргізіледі.</w:t>
      </w:r>
    </w:p>
    <w:bookmarkEnd w:id="28"/>
    <w:bookmarkStart w:name="z43" w:id="29"/>
    <w:p>
      <w:pPr>
        <w:spacing w:after="0"/>
        <w:ind w:left="0"/>
        <w:jc w:val="both"/>
      </w:pPr>
      <w:r>
        <w:rPr>
          <w:rFonts w:ascii="Times New Roman"/>
          <w:b w:val="false"/>
          <w:i w:val="false"/>
          <w:color w:val="000000"/>
          <w:sz w:val="28"/>
        </w:rPr>
        <w:t>
      14. Негізгі орта, жалпы орта, техникалық және кәсіптік, орта білімнен кейінгі білім беру ұйымдарының экстерндерін аралық, қорытынды аттестаттауға жіберу туралы шешімді педагогикалық кеңес қабылдайды. Экстерндерді аралық, қорытынды аттестаттауға жіберу туралы бұйрықты негізгі орта, жалпы орта, техникалық және кәсіптік, орта білімнен кейінгі білім беру ұйымының басшысы ағымдағы оқу жылының 10 мамырынан кешіктірмей шығарады.</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4" w:id="30"/>
    <w:p>
      <w:pPr>
        <w:spacing w:after="0"/>
        <w:ind w:left="0"/>
        <w:jc w:val="both"/>
      </w:pPr>
      <w:r>
        <w:rPr>
          <w:rFonts w:ascii="Times New Roman"/>
          <w:b w:val="false"/>
          <w:i w:val="false"/>
          <w:color w:val="000000"/>
          <w:sz w:val="28"/>
        </w:rPr>
        <w:t>
      15. Консультациялар мен аралық аттестаттаулар ағымдағы оқу жылының қаңтар-сәуір айлары аралығында негізгі орта, жалпы орта, техникалық және кәсіптік, орта білімнен кейінгі білім беру ұйымы басшысының бұйрығымен бекітілген кесте бойынша өткізіледі.</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5" w:id="31"/>
    <w:p>
      <w:pPr>
        <w:spacing w:after="0"/>
        <w:ind w:left="0"/>
        <w:jc w:val="both"/>
      </w:pPr>
      <w:r>
        <w:rPr>
          <w:rFonts w:ascii="Times New Roman"/>
          <w:b w:val="false"/>
          <w:i w:val="false"/>
          <w:color w:val="000000"/>
          <w:sz w:val="28"/>
        </w:rPr>
        <w:t>
      16. Ағымдық, қорытынды аттестаттау нысаны мен мерзімдерін білім беру ұйымының басшысы белгілейді.</w:t>
      </w:r>
    </w:p>
    <w:bookmarkEnd w:id="31"/>
    <w:bookmarkStart w:name="z46" w:id="32"/>
    <w:p>
      <w:pPr>
        <w:spacing w:after="0"/>
        <w:ind w:left="0"/>
        <w:jc w:val="both"/>
      </w:pPr>
      <w:r>
        <w:rPr>
          <w:rFonts w:ascii="Times New Roman"/>
          <w:b w:val="false"/>
          <w:i w:val="false"/>
          <w:color w:val="000000"/>
          <w:sz w:val="28"/>
        </w:rPr>
        <w:t>
      17. Негізгі орта, жалпы орта, техникалық және кәсіптік, орта білімнен кейінгі білім беру ұйымдарының аралық және (немесе) қорытынды аттестаттаудан өтпеген экстерндері экстернат нысанынан басқа нысанда жүзеге асырылатын қайта оқу жылына қалдырылады.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 жаңа редакцияда – ҚР Білім және ғылым министрінің 02.09.2019 </w:t>
      </w:r>
      <w:r>
        <w:rPr>
          <w:rFonts w:ascii="Times New Roman"/>
          <w:b w:val="false"/>
          <w:i w:val="false"/>
          <w:color w:val="000000"/>
          <w:sz w:val="28"/>
        </w:rPr>
        <w:t>№ 392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7" w:id="33"/>
    <w:p>
      <w:pPr>
        <w:spacing w:after="0"/>
        <w:ind w:left="0"/>
        <w:jc w:val="both"/>
      </w:pPr>
      <w:r>
        <w:rPr>
          <w:rFonts w:ascii="Times New Roman"/>
          <w:b w:val="false"/>
          <w:i w:val="false"/>
          <w:color w:val="000000"/>
          <w:sz w:val="28"/>
        </w:rPr>
        <w:t>
      18. Экстерндерді аралық және қорытынды аттестаттау нәтижелері "Экстернат" белгісі бар хаттамамен ресімделеді және оған емтихан комиссиясының мүшелері қол қойып, орта білім беру ұйымының басшысымен бекітіледі.</w:t>
      </w:r>
    </w:p>
    <w:bookmarkEnd w:id="33"/>
    <w:p>
      <w:pPr>
        <w:spacing w:after="0"/>
        <w:ind w:left="0"/>
        <w:jc w:val="both"/>
      </w:pPr>
      <w:r>
        <w:rPr>
          <w:rFonts w:ascii="Times New Roman"/>
          <w:b w:val="false"/>
          <w:i w:val="false"/>
          <w:color w:val="000000"/>
          <w:sz w:val="28"/>
        </w:rPr>
        <w:t xml:space="preserve">
      Хаттамаға аралық және қорытынды мемлекеттік аттестаттаудан өту нәтижелерінің жазбаша материалдары қоса тігіледі. </w:t>
      </w:r>
    </w:p>
    <w:bookmarkStart w:name="z48" w:id="34"/>
    <w:p>
      <w:pPr>
        <w:spacing w:after="0"/>
        <w:ind w:left="0"/>
        <w:jc w:val="both"/>
      </w:pPr>
      <w:r>
        <w:rPr>
          <w:rFonts w:ascii="Times New Roman"/>
          <w:b w:val="false"/>
          <w:i w:val="false"/>
          <w:color w:val="000000"/>
          <w:sz w:val="28"/>
        </w:rPr>
        <w:t>
      19. Аралық аттестаттаудан өткен экстерндерге тиісті оқу бағдарламалары бойынша оқуды экстернат нысанында аяқтағаны туралы белгісі бар қорытынды бағаларымен белгіленген үлгідегі құжат беріледі.</w:t>
      </w:r>
    </w:p>
    <w:bookmarkEnd w:id="34"/>
    <w:bookmarkStart w:name="z49" w:id="35"/>
    <w:p>
      <w:pPr>
        <w:spacing w:after="0"/>
        <w:ind w:left="0"/>
        <w:jc w:val="both"/>
      </w:pPr>
      <w:r>
        <w:rPr>
          <w:rFonts w:ascii="Times New Roman"/>
          <w:b w:val="false"/>
          <w:i w:val="false"/>
          <w:color w:val="000000"/>
          <w:sz w:val="28"/>
        </w:rPr>
        <w:t xml:space="preserve">
      20. Қорытынды аттестаттаудан өткен экстерндерге "Мемлекеттік үлгідегі білім беру туралы құжаттардың түрлері мен нысандарын және оларды беру қағидаларын бекіту туралы" Қазақстан Республикасы Білім және ғылым министрінің 2015 жылғы 28 қаңтардағы № 39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10348 болып тіркелген) сәйкес білім деңгейі (сатысы) туралы мемлекеттік үлгідегі құжат беріледі.</w:t>
      </w:r>
    </w:p>
    <w:bookmarkEnd w:id="35"/>
    <w:p>
      <w:pPr>
        <w:spacing w:after="0"/>
        <w:ind w:left="0"/>
        <w:jc w:val="both"/>
      </w:pPr>
      <w:r>
        <w:rPr>
          <w:rFonts w:ascii="Times New Roman"/>
          <w:b w:val="false"/>
          <w:i w:val="false"/>
          <w:color w:val="000000"/>
          <w:sz w:val="28"/>
        </w:rPr>
        <w:t>
      Негізгі орта, жалпы орта білім беру ұйымдарында өзін өзі тану, дене тәрбиесі, технология, алғашқы әскери дайындық, музыка, сызу бойынша аттестаттау өткізілмейді, ал білімі туралы құжатта "оқылған жоқ" деген жазу жазылады.</w:t>
      </w:r>
    </w:p>
    <w:bookmarkStart w:name="z51" w:id="36"/>
    <w:p>
      <w:pPr>
        <w:spacing w:after="0"/>
        <w:ind w:left="0"/>
        <w:jc w:val="left"/>
      </w:pPr>
      <w:r>
        <w:rPr>
          <w:rFonts w:ascii="Times New Roman"/>
          <w:b/>
          <w:i w:val="false"/>
          <w:color w:val="000000"/>
        </w:rPr>
        <w:t xml:space="preserve"> 3-тарау. Негізгі орта, жалпы орта білім беру ұйымдарында экстернат нысанында оқуға рұқсат беру мемлекеттік қызметін көрсету тәртібі</w:t>
      </w:r>
    </w:p>
    <w:bookmarkEnd w:id="36"/>
    <w:p>
      <w:pPr>
        <w:spacing w:after="0"/>
        <w:ind w:left="0"/>
        <w:jc w:val="both"/>
      </w:pPr>
      <w:r>
        <w:rPr>
          <w:rFonts w:ascii="Times New Roman"/>
          <w:b w:val="false"/>
          <w:i w:val="false"/>
          <w:color w:val="ff0000"/>
          <w:sz w:val="28"/>
        </w:rPr>
        <w:t xml:space="preserve">
      Ескерту. Қағида 3-тараумен толықтырылды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52" w:id="37"/>
    <w:p>
      <w:pPr>
        <w:spacing w:after="0"/>
        <w:ind w:left="0"/>
        <w:jc w:val="both"/>
      </w:pPr>
      <w:r>
        <w:rPr>
          <w:rFonts w:ascii="Times New Roman"/>
          <w:b w:val="false"/>
          <w:i w:val="false"/>
          <w:color w:val="000000"/>
          <w:sz w:val="28"/>
        </w:rPr>
        <w:t>
      20. Мемлекеттік көрсетілетін қызметті Нұр-Сұлтан, Алматы, Шымкент қалаларының, аудандардың және облыстық маңызы бар қалалардың жергілікті атқарушы органдары (бұдан әрі - көрсетілетін қызметті беруші) жүзеге асырылады.</w:t>
      </w:r>
    </w:p>
    <w:bookmarkEnd w:id="37"/>
    <w:p>
      <w:pPr>
        <w:spacing w:after="0"/>
        <w:ind w:left="0"/>
        <w:jc w:val="both"/>
      </w:pPr>
      <w:r>
        <w:rPr>
          <w:rFonts w:ascii="Times New Roman"/>
          <w:b w:val="false"/>
          <w:i w:val="false"/>
          <w:color w:val="000000"/>
          <w:sz w:val="28"/>
        </w:rPr>
        <w:t>
      Негізгі орта, жалпы орта білім беру ұйымдарында экстернат нысанында оқуға рұқсат алу үшін жеке тұлға (бұдан әрі - көрсетілетін қызметті алушы) көрсетілетін қызметті берушіге www.egov.kz "электрондық үкімет" веб-порталы арқылы Қағидаларға 1-қосымшаның 8-тармағында көрсетілген құжаттарды ұсынады.</w:t>
      </w:r>
    </w:p>
    <w:p>
      <w:pPr>
        <w:spacing w:after="0"/>
        <w:ind w:left="0"/>
        <w:jc w:val="both"/>
      </w:pPr>
      <w:r>
        <w:rPr>
          <w:rFonts w:ascii="Times New Roman"/>
          <w:b w:val="false"/>
          <w:i w:val="false"/>
          <w:color w:val="000000"/>
          <w:sz w:val="28"/>
        </w:rPr>
        <w:t>
      Мемлекеттік қызметті көрсетуге қойылатын негізгі талаптардың тізбесі, оның ішінде процестің сипаттамасы, нысаны, мазмұны және ұсыну нәтижесі, сондай-ақ мемлекеттік қызметті көрсету ерекшеліктері ескерілген өзге де ақпараттар Қағидаларға 1-қосымшаға сәйкес көрсетілген.</w:t>
      </w:r>
    </w:p>
    <w:bookmarkStart w:name="z53" w:id="38"/>
    <w:p>
      <w:pPr>
        <w:spacing w:after="0"/>
        <w:ind w:left="0"/>
        <w:jc w:val="both"/>
      </w:pPr>
      <w:r>
        <w:rPr>
          <w:rFonts w:ascii="Times New Roman"/>
          <w:b w:val="false"/>
          <w:i w:val="false"/>
          <w:color w:val="000000"/>
          <w:sz w:val="28"/>
        </w:rPr>
        <w:t>
      21. Көрсетілетін қызметті берушінің кеңсесі құжаттар түскен күні оларды қабылдауды, тіркеуді жүзеге асырады және оны көрсетілетін қызметті берушіге қарауға жолдайды.</w:t>
      </w:r>
    </w:p>
    <w:bookmarkEnd w:id="38"/>
    <w:p>
      <w:pPr>
        <w:spacing w:after="0"/>
        <w:ind w:left="0"/>
        <w:jc w:val="both"/>
      </w:pPr>
      <w:r>
        <w:rPr>
          <w:rFonts w:ascii="Times New Roman"/>
          <w:b w:val="false"/>
          <w:i w:val="false"/>
          <w:color w:val="000000"/>
          <w:sz w:val="28"/>
        </w:rPr>
        <w:t xml:space="preserve">
      Көрсетілетін қызметті алушы жұмыс уақыты аяқталғаннан кейін, демалыс және мереке күндері жүгінген кезде өтінішті қабылдау және мемлекеттік қызметті көрсету нәтижелерін беру Қазақстан Республикасының 2015 жылғы 23 қарашадағы </w:t>
      </w:r>
      <w:r>
        <w:rPr>
          <w:rFonts w:ascii="Times New Roman"/>
          <w:b w:val="false"/>
          <w:i w:val="false"/>
          <w:color w:val="000000"/>
          <w:sz w:val="28"/>
        </w:rPr>
        <w:t>Еңбек кодексіне</w:t>
      </w:r>
      <w:r>
        <w:rPr>
          <w:rFonts w:ascii="Times New Roman"/>
          <w:b w:val="false"/>
          <w:i w:val="false"/>
          <w:color w:val="000000"/>
          <w:sz w:val="28"/>
        </w:rPr>
        <w:t xml:space="preserve"> сәйкес келесі жұмыс күні жүзеге асырылады.</w:t>
      </w:r>
    </w:p>
    <w:bookmarkStart w:name="z54" w:id="39"/>
    <w:p>
      <w:pPr>
        <w:spacing w:after="0"/>
        <w:ind w:left="0"/>
        <w:jc w:val="both"/>
      </w:pPr>
      <w:r>
        <w:rPr>
          <w:rFonts w:ascii="Times New Roman"/>
          <w:b w:val="false"/>
          <w:i w:val="false"/>
          <w:color w:val="000000"/>
          <w:sz w:val="28"/>
        </w:rPr>
        <w:t>
      22. Көрсетілетін қызметті беруші құжаттарды тіркеген сәттен бастап 2 (екі) жұмыс күні ішінде ұсынылған құжаттардың толықтығын тексереді.</w:t>
      </w:r>
    </w:p>
    <w:bookmarkEnd w:id="39"/>
    <w:p>
      <w:pPr>
        <w:spacing w:after="0"/>
        <w:ind w:left="0"/>
        <w:jc w:val="both"/>
      </w:pPr>
      <w:r>
        <w:rPr>
          <w:rFonts w:ascii="Times New Roman"/>
          <w:b w:val="false"/>
          <w:i w:val="false"/>
          <w:color w:val="000000"/>
          <w:sz w:val="28"/>
        </w:rPr>
        <w:t>
      Көрсетілетін қызметті алушы құжаттар топтамасын толық ұсынбаған жағдайда көрсетілетін қызметті беруші аталған мерзімде көрсетілетін қызметті алушының порталдағы "жеке кабинетіне" Қағидаларға 2-қосымшаға сәйкес өтінішті одан әрі қараудан бас тарту туралы дәлелді жауап жолдайды.</w:t>
      </w:r>
    </w:p>
    <w:bookmarkStart w:name="z55" w:id="40"/>
    <w:p>
      <w:pPr>
        <w:spacing w:after="0"/>
        <w:ind w:left="0"/>
        <w:jc w:val="both"/>
      </w:pPr>
      <w:r>
        <w:rPr>
          <w:rFonts w:ascii="Times New Roman"/>
          <w:b w:val="false"/>
          <w:i w:val="false"/>
          <w:color w:val="000000"/>
          <w:sz w:val="28"/>
        </w:rPr>
        <w:t>
      23. Көрсетілетін қызметті алушы құжаттарды толық ұсынған жағдайда көрсетілетін қызметті беруші тиісті білім беру ұйымына сұрату жібереді және көрсетілетін қызметті алушыға қатысты мәліметтер туралы жауап алады - 6 жұмыс күні ішінде.</w:t>
      </w:r>
    </w:p>
    <w:bookmarkEnd w:id="40"/>
    <w:p>
      <w:pPr>
        <w:spacing w:after="0"/>
        <w:ind w:left="0"/>
        <w:jc w:val="both"/>
      </w:pPr>
      <w:r>
        <w:rPr>
          <w:rFonts w:ascii="Times New Roman"/>
          <w:b w:val="false"/>
          <w:i w:val="false"/>
          <w:color w:val="000000"/>
          <w:sz w:val="28"/>
        </w:rPr>
        <w:t>
      Тиісті білім беру ұйымынан мәліметтерді алғаннан кейін көрсетілетін қызметті беруші 2 (екі) жұмыс күні ішінде ұсынылған құжаттардың мазмұнын қарайды, экстернат нысанында оқуға рұқсат беру туралы бұйрықты дайындайды және басшымен келіседі.</w:t>
      </w:r>
    </w:p>
    <w:bookmarkStart w:name="z56" w:id="41"/>
    <w:p>
      <w:pPr>
        <w:spacing w:after="0"/>
        <w:ind w:left="0"/>
        <w:jc w:val="both"/>
      </w:pPr>
      <w:r>
        <w:rPr>
          <w:rFonts w:ascii="Times New Roman"/>
          <w:b w:val="false"/>
          <w:i w:val="false"/>
          <w:color w:val="000000"/>
          <w:sz w:val="28"/>
        </w:rPr>
        <w:t>
      24. Мемлекеттік қызметті көрсету нәтижесі порталға жолданады және көрсетілетін қызметті алушының "жеке кабинетінде" көрсетілетін қызметті берушінің уәкілетті тұлғасының электронды цифрлы қолы (бұдан әрі - ЭЦҚ) қойылған электрондық құжат нысанында сақталады.</w:t>
      </w:r>
    </w:p>
    <w:bookmarkEnd w:id="41"/>
    <w:bookmarkStart w:name="z57" w:id="42"/>
    <w:p>
      <w:pPr>
        <w:spacing w:after="0"/>
        <w:ind w:left="0"/>
        <w:jc w:val="both"/>
      </w:pPr>
      <w:r>
        <w:rPr>
          <w:rFonts w:ascii="Times New Roman"/>
          <w:b w:val="false"/>
          <w:i w:val="false"/>
          <w:color w:val="000000"/>
          <w:sz w:val="28"/>
        </w:rPr>
        <w:t xml:space="preserve">
      25. Көрсетілетін қызметті беруші "Мемлекеттік көрсетілетін қызметтер туралы"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саласындағы уәкілетті орган белгілеген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bookmarkEnd w:id="42"/>
    <w:bookmarkStart w:name="z58" w:id="43"/>
    <w:p>
      <w:pPr>
        <w:spacing w:after="0"/>
        <w:ind w:left="0"/>
        <w:jc w:val="left"/>
      </w:pPr>
      <w:r>
        <w:rPr>
          <w:rFonts w:ascii="Times New Roman"/>
          <w:b/>
          <w:i w:val="false"/>
          <w:color w:val="000000"/>
        </w:rPr>
        <w:t xml:space="preserve"> 4-тарау.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тәртібі</w:t>
      </w:r>
    </w:p>
    <w:bookmarkEnd w:id="43"/>
    <w:p>
      <w:pPr>
        <w:spacing w:after="0"/>
        <w:ind w:left="0"/>
        <w:jc w:val="both"/>
      </w:pPr>
      <w:r>
        <w:rPr>
          <w:rFonts w:ascii="Times New Roman"/>
          <w:b w:val="false"/>
          <w:i w:val="false"/>
          <w:color w:val="ff0000"/>
          <w:sz w:val="28"/>
        </w:rPr>
        <w:t xml:space="preserve">
      Ескерту. Қағида 4-тараумен толықтырылды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59" w:id="44"/>
    <w:p>
      <w:pPr>
        <w:spacing w:after="0"/>
        <w:ind w:left="0"/>
        <w:jc w:val="both"/>
      </w:pPr>
      <w:r>
        <w:rPr>
          <w:rFonts w:ascii="Times New Roman"/>
          <w:b w:val="false"/>
          <w:i w:val="false"/>
          <w:color w:val="000000"/>
          <w:sz w:val="28"/>
        </w:rPr>
        <w:t>
      26. Мемлекеттік қызметтерді көрсету мәселелері бойынша көрсетілетін қызметті берушінің шешіміне, әрекетіне (әрекетсіздігіне) шағым көрсетілетін қызметті берушінің басшысына Қазақстан Республикасының заңнамасына сәйкес мемлекеттік қызметтерді көрсету сапасын бағалау және бақылау жөніндегі уәкілетті органға берілуі мүмкін.</w:t>
      </w:r>
    </w:p>
    <w:bookmarkEnd w:id="44"/>
    <w:bookmarkStart w:name="z60" w:id="45"/>
    <w:p>
      <w:pPr>
        <w:spacing w:after="0"/>
        <w:ind w:left="0"/>
        <w:jc w:val="both"/>
      </w:pPr>
      <w:r>
        <w:rPr>
          <w:rFonts w:ascii="Times New Roman"/>
          <w:b w:val="false"/>
          <w:i w:val="false"/>
          <w:color w:val="000000"/>
          <w:sz w:val="28"/>
        </w:rPr>
        <w:t xml:space="preserve">
      27. Көрсетілетін қызметті тікелей берушінің мекен жайына келіп түскен көрсетілетін қызметті алушының шағымы "Мемлекеттік көрсетілетін қызметтер туралы" Заңның </w:t>
      </w:r>
      <w:r>
        <w:rPr>
          <w:rFonts w:ascii="Times New Roman"/>
          <w:b w:val="false"/>
          <w:i w:val="false"/>
          <w:color w:val="000000"/>
          <w:sz w:val="28"/>
        </w:rPr>
        <w:t>25-бабының</w:t>
      </w:r>
      <w:r>
        <w:rPr>
          <w:rFonts w:ascii="Times New Roman"/>
          <w:b w:val="false"/>
          <w:i w:val="false"/>
          <w:color w:val="000000"/>
          <w:sz w:val="28"/>
        </w:rPr>
        <w:t xml:space="preserve"> 2) тармағына сәйкес тіркелген күнінен бастап 5 (бес) жұмыс күні ішінде қаралуға жатады.</w:t>
      </w:r>
    </w:p>
    <w:bookmarkEnd w:id="45"/>
    <w:bookmarkStart w:name="z61" w:id="46"/>
    <w:p>
      <w:pPr>
        <w:spacing w:after="0"/>
        <w:ind w:left="0"/>
        <w:jc w:val="both"/>
      </w:pPr>
      <w:r>
        <w:rPr>
          <w:rFonts w:ascii="Times New Roman"/>
          <w:b w:val="false"/>
          <w:i w:val="false"/>
          <w:color w:val="000000"/>
          <w:sz w:val="28"/>
        </w:rPr>
        <w:t>
      28.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күнінен бастап 15 (он бес) жұмыс күні ішінде қаралуға жатады.</w:t>
      </w:r>
    </w:p>
    <w:bookmarkEnd w:id="46"/>
    <w:bookmarkStart w:name="z62" w:id="47"/>
    <w:p>
      <w:pPr>
        <w:spacing w:after="0"/>
        <w:ind w:left="0"/>
        <w:jc w:val="both"/>
      </w:pPr>
      <w:r>
        <w:rPr>
          <w:rFonts w:ascii="Times New Roman"/>
          <w:b w:val="false"/>
          <w:i w:val="false"/>
          <w:color w:val="000000"/>
          <w:sz w:val="28"/>
        </w:rPr>
        <w:t>
      29.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4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Экстернат нысанында оқыту</w:t>
            </w:r>
            <w:r>
              <w:br/>
            </w:r>
            <w:r>
              <w:rPr>
                <w:rFonts w:ascii="Times New Roman"/>
                <w:b w:val="false"/>
                <w:i w:val="false"/>
                <w:color w:val="000000"/>
                <w:sz w:val="20"/>
              </w:rPr>
              <w:t>және "Негізгі орта, жалпы орта</w:t>
            </w:r>
            <w:r>
              <w:br/>
            </w:r>
            <w:r>
              <w:rPr>
                <w:rFonts w:ascii="Times New Roman"/>
                <w:b w:val="false"/>
                <w:i w:val="false"/>
                <w:color w:val="000000"/>
                <w:sz w:val="20"/>
              </w:rPr>
              <w:t>білім беру ұйымдарында</w:t>
            </w:r>
            <w:r>
              <w:br/>
            </w:r>
            <w:r>
              <w:rPr>
                <w:rFonts w:ascii="Times New Roman"/>
                <w:b w:val="false"/>
                <w:i w:val="false"/>
                <w:color w:val="000000"/>
                <w:sz w:val="20"/>
              </w:rPr>
              <w:t>экстернат нысанында оқуға</w:t>
            </w:r>
            <w:r>
              <w:br/>
            </w:r>
            <w:r>
              <w:rPr>
                <w:rFonts w:ascii="Times New Roman"/>
                <w:b w:val="false"/>
                <w:i w:val="false"/>
                <w:color w:val="000000"/>
                <w:sz w:val="20"/>
              </w:rPr>
              <w:t>рұқсат беру" мемлекеттік</w:t>
            </w:r>
            <w:r>
              <w:br/>
            </w:r>
            <w:r>
              <w:rPr>
                <w:rFonts w:ascii="Times New Roman"/>
                <w:b w:val="false"/>
                <w:i w:val="false"/>
                <w:color w:val="000000"/>
                <w:sz w:val="20"/>
              </w:rPr>
              <w:t>көрсетілетін қызмет</w:t>
            </w:r>
            <w:r>
              <w:br/>
            </w:r>
            <w:r>
              <w:rPr>
                <w:rFonts w:ascii="Times New Roman"/>
                <w:b w:val="false"/>
                <w:i w:val="false"/>
                <w:color w:val="000000"/>
                <w:sz w:val="20"/>
              </w:rPr>
              <w:t>қағидаларына 1-қосымша</w:t>
            </w:r>
          </w:p>
        </w:tc>
      </w:tr>
    </w:tbl>
    <w:p>
      <w:pPr>
        <w:spacing w:after="0"/>
        <w:ind w:left="0"/>
        <w:jc w:val="both"/>
      </w:pPr>
      <w:r>
        <w:rPr>
          <w:rFonts w:ascii="Times New Roman"/>
          <w:b w:val="false"/>
          <w:i w:val="false"/>
          <w:color w:val="ff0000"/>
          <w:sz w:val="28"/>
        </w:rPr>
        <w:t xml:space="preserve">
      Ескерту. Қағида 1-қосымшамен толықтырылды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0"/>
        <w:gridCol w:w="1896"/>
        <w:gridCol w:w="9864"/>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жалпы орта білім беру ұйымдарында экстернат нысанында оқуға рұқсат беру" мемлекеттік көрсетілетін қызмет стандарты</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Шымкент қалаларының, аудандардың және облыстық маңызы бар қалалардың жергілікті атқарушы органдары (бұдан әрі - көрсетілетін қызметті беруші)</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 көрсету нәтижесін беру www.egov.kz "электрондық үкімет" веб-порталы (бұдан әрі - портал) арқылы жүзеге асырылады.</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мерзімі- 10 жұмыс күні.</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(толық автоматтандырылған)</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нәтижесі</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Қағидаларға 3-қосымшаға сәйкес нысан бойынша негізгі орта, жалпы орта білім беру ұйымдарында экстернат нысанында оқытуға рұқсат беру туралы бұйрықтың көшірмесі болып табылады немесе осы мемлекеттік көрсетілетін қызмет стандартының 9-тармағында көзделген жағдайлар негізінде өтінішті одан әрі қараудан дәлелді бас тарту болып табылады.</w:t>
            </w:r>
            <w:r>
              <w:br/>
            </w:r>
            <w:r>
              <w:rPr>
                <w:rFonts w:ascii="Times New Roman"/>
                <w:b w:val="false"/>
                <w:i w:val="false"/>
                <w:color w:val="000000"/>
                <w:sz w:val="20"/>
              </w:rPr>
              <w:t>
Мемлекеттік қызмет көрсету нәтижесін ұсыну нысаны: электронды.</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 қоспағанда дүйсенбіден жұмаға дейін 13.00-ден 14.30-дейінгі түскі үзіліспен белгіленген жұмыс кестесіне сәйкес;</w:t>
            </w:r>
            <w:r>
              <w:br/>
            </w:r>
            <w:r>
              <w:rPr>
                <w:rFonts w:ascii="Times New Roman"/>
                <w:b w:val="false"/>
                <w:i w:val="false"/>
                <w:color w:val="000000"/>
                <w:sz w:val="20"/>
              </w:rPr>
              <w:t>
2) портал - жөндеу жұмыстарының жүргізілуіне байланысты болған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күндерінде жүгінген кезде өтініштерді қабылдау және мемлекеттік қызмет көрсету нәтижелерін беру келесі жұмыс күнінде жүзеге асырылады).</w:t>
            </w:r>
            <w:r>
              <w:br/>
            </w:r>
            <w:r>
              <w:rPr>
                <w:rFonts w:ascii="Times New Roman"/>
                <w:b w:val="false"/>
                <w:i w:val="false"/>
                <w:color w:val="000000"/>
                <w:sz w:val="20"/>
              </w:rPr>
              <w:t>
1) көрсетілетін қызметті берушінің интернет-ресурсында;</w:t>
            </w:r>
            <w:r>
              <w:br/>
            </w:r>
            <w:r>
              <w:rPr>
                <w:rFonts w:ascii="Times New Roman"/>
                <w:b w:val="false"/>
                <w:i w:val="false"/>
                <w:color w:val="000000"/>
                <w:sz w:val="20"/>
              </w:rPr>
              <w:t>
2) порталда www.egov.kz.</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құжаттардың тізбесі</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осы Қағидаларға 4-қосымшаға сәйкес көрсетілетін қызметті алушының ЭЦҚ-сы қойылған электрондық сұрату нысанындағы өтініші;</w:t>
            </w:r>
            <w:r>
              <w:br/>
            </w:r>
            <w:r>
              <w:rPr>
                <w:rFonts w:ascii="Times New Roman"/>
                <w:b w:val="false"/>
                <w:i w:val="false"/>
                <w:color w:val="000000"/>
                <w:sz w:val="20"/>
              </w:rPr>
              <w:t xml:space="preserve">
2) денсаулығына байланысты білім беру ұйымдарына бара алмайтын білім алушылар үшін - "Денсаулық сақтау ұйымдарының бастапқы медициналық құжаттамасының нысандарын бекіту туралы" Қазақстан Республикасының Денсаулық сақтау министрі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актілердің мемлекеттік тіркеу тізілімінде № 6697 болып тіркелген) 035-1/у нысанында дәрігерлік-консультативтік комиссияның электронды қорытындысы;</w:t>
            </w:r>
            <w:r>
              <w:br/>
            </w:r>
            <w:r>
              <w:rPr>
                <w:rFonts w:ascii="Times New Roman"/>
                <w:b w:val="false"/>
                <w:i w:val="false"/>
                <w:color w:val="000000"/>
                <w:sz w:val="20"/>
              </w:rPr>
              <w:t>
3) барлық білім алу кезеңі аралығында оқытылған пәндер бойынша "4" және "5" деген бағалар алған білім алушыларға - электронды үлгерім табелі;</w:t>
            </w:r>
            <w:r>
              <w:br/>
            </w:r>
            <w:r>
              <w:rPr>
                <w:rFonts w:ascii="Times New Roman"/>
                <w:b w:val="false"/>
                <w:i w:val="false"/>
                <w:color w:val="000000"/>
                <w:sz w:val="20"/>
              </w:rPr>
              <w:t>
4) білім алушы ата-анасымен немесе оларды алмастыратын адамдармен бірге шетелге көшкен жағдайда көрсетілетін қызметті алушының ата-анасының немесе оларды алмастыратын адамдардың уақытша шетелде тұратындығы туралы электронды анықтамасы;</w:t>
            </w:r>
            <w:r>
              <w:br/>
            </w:r>
            <w:r>
              <w:rPr>
                <w:rFonts w:ascii="Times New Roman"/>
                <w:b w:val="false"/>
                <w:i w:val="false"/>
                <w:color w:val="000000"/>
                <w:sz w:val="20"/>
              </w:rPr>
              <w:t>
5) білім алушы шетелге ата-анасының немесе оларды алмастыратын адамдардың жетегінсіз шығатын болса, көрсетілетін қызметті алушының шетелде оқитындығын растайтын электронды құжаты.</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құжаттар пакетін толық ұсынбауы;</w:t>
            </w:r>
            <w:r>
              <w:br/>
            </w:r>
            <w:r>
              <w:rPr>
                <w:rFonts w:ascii="Times New Roman"/>
                <w:b w:val="false"/>
                <w:i w:val="false"/>
                <w:color w:val="000000"/>
                <w:sz w:val="20"/>
              </w:rPr>
              <w:t>
2) көрсетілетін қызметті алушының құжаттарының дұрыс еместігі анықталғанда.</w:t>
            </w:r>
          </w:p>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8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Көрсетілетін қызметті алушының мемлекеттік қызмет көрсету мәртебесі туралы ақпаратты қашықтықтан қол жеткізу режимінде көрсетілетін қызметті алушының анықтамалық қызметі, Бірыңғай байланыс орталығы арқылы алуға мүмкіндігі бар.</w:t>
            </w:r>
            <w:r>
              <w:br/>
            </w:r>
            <w:r>
              <w:rPr>
                <w:rFonts w:ascii="Times New Roman"/>
                <w:b w:val="false"/>
                <w:i w:val="false"/>
                <w:color w:val="000000"/>
                <w:sz w:val="20"/>
              </w:rPr>
              <w:t>
Анықтама қызметтерінің байланыс телефондары www.edu.gov.kz интернет-ресурсының "Мемлекеттік көрсетілетін қызмет" бөлімінде, 8-800-080-7777, 1414 бірыңғай байланыс орталығында орналастырылған.</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Экстернат нысанында оқыту</w:t>
            </w:r>
            <w:r>
              <w:br/>
            </w:r>
            <w:r>
              <w:rPr>
                <w:rFonts w:ascii="Times New Roman"/>
                <w:b w:val="false"/>
                <w:i w:val="false"/>
                <w:color w:val="000000"/>
                <w:sz w:val="20"/>
              </w:rPr>
              <w:t>және "Негізгі орта, жалпы орта</w:t>
            </w:r>
            <w:r>
              <w:br/>
            </w:r>
            <w:r>
              <w:rPr>
                <w:rFonts w:ascii="Times New Roman"/>
                <w:b w:val="false"/>
                <w:i w:val="false"/>
                <w:color w:val="000000"/>
                <w:sz w:val="20"/>
              </w:rPr>
              <w:t>білім беру ұйымдарында</w:t>
            </w:r>
            <w:r>
              <w:br/>
            </w:r>
            <w:r>
              <w:rPr>
                <w:rFonts w:ascii="Times New Roman"/>
                <w:b w:val="false"/>
                <w:i w:val="false"/>
                <w:color w:val="000000"/>
                <w:sz w:val="20"/>
              </w:rPr>
              <w:t>экстернат нысанында оқуға</w:t>
            </w:r>
            <w:r>
              <w:br/>
            </w:r>
            <w:r>
              <w:rPr>
                <w:rFonts w:ascii="Times New Roman"/>
                <w:b w:val="false"/>
                <w:i w:val="false"/>
                <w:color w:val="000000"/>
                <w:sz w:val="20"/>
              </w:rPr>
              <w:t>рұқсат беру" мемлекеттік</w:t>
            </w:r>
            <w:r>
              <w:br/>
            </w:r>
            <w:r>
              <w:rPr>
                <w:rFonts w:ascii="Times New Roman"/>
                <w:b w:val="false"/>
                <w:i w:val="false"/>
                <w:color w:val="000000"/>
                <w:sz w:val="20"/>
              </w:rPr>
              <w:t>көрсетілетін қызмет</w:t>
            </w:r>
            <w:r>
              <w:br/>
            </w:r>
            <w:r>
              <w:rPr>
                <w:rFonts w:ascii="Times New Roman"/>
                <w:b w:val="false"/>
                <w:i w:val="false"/>
                <w:color w:val="000000"/>
                <w:sz w:val="20"/>
              </w:rPr>
              <w:t>қағидаларына 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Өтінішті қараудан бас тарту туралы хабарлама Хабарландырылады</w:t>
      </w:r>
    </w:p>
    <w:p>
      <w:pPr>
        <w:spacing w:after="0"/>
        <w:ind w:left="0"/>
        <w:jc w:val="both"/>
      </w:pPr>
      <w:r>
        <w:rPr>
          <w:rFonts w:ascii="Times New Roman"/>
          <w:b w:val="false"/>
          <w:i w:val="false"/>
          <w:color w:val="ff0000"/>
          <w:sz w:val="28"/>
        </w:rPr>
        <w:t xml:space="preserve">
      Ескерту. Қағида 2-қосымшамен толықтырылды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(тегі, аты, әкесінің аты (болған жағдайда)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экстернат нысанында оқуға рұқсат беру туралы өтінішті қарау кезінде міндеттілігі </w:t>
      </w:r>
    </w:p>
    <w:p>
      <w:pPr>
        <w:spacing w:after="0"/>
        <w:ind w:left="0"/>
        <w:jc w:val="both"/>
      </w:pPr>
      <w:r>
        <w:rPr>
          <w:rFonts w:ascii="Times New Roman"/>
          <w:b w:val="false"/>
          <w:i w:val="false"/>
          <w:color w:val="000000"/>
          <w:sz w:val="28"/>
        </w:rPr>
        <w:t xml:space="preserve">
      9-баппен айқындалған мынадай құжаттардың: </w:t>
      </w:r>
    </w:p>
    <w:p>
      <w:pPr>
        <w:spacing w:after="0"/>
        <w:ind w:left="0"/>
        <w:jc w:val="both"/>
      </w:pPr>
      <w:r>
        <w:rPr>
          <w:rFonts w:ascii="Times New Roman"/>
          <w:b w:val="false"/>
          <w:i w:val="false"/>
          <w:color w:val="000000"/>
          <w:sz w:val="28"/>
        </w:rPr>
        <w:t xml:space="preserve">
      _______________________________________________________________________________, </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(негіздемесін көрсету) </w:t>
      </w:r>
    </w:p>
    <w:p>
      <w:pPr>
        <w:spacing w:after="0"/>
        <w:ind w:left="0"/>
        <w:jc w:val="both"/>
      </w:pPr>
      <w:r>
        <w:rPr>
          <w:rFonts w:ascii="Times New Roman"/>
          <w:b w:val="false"/>
          <w:i w:val="false"/>
          <w:color w:val="000000"/>
          <w:sz w:val="28"/>
        </w:rPr>
        <w:t xml:space="preserve">
      жоқтығы және/немесе жалғандығы анықталды, осыған байланысты экстернат нысанында </w:t>
      </w:r>
    </w:p>
    <w:p>
      <w:pPr>
        <w:spacing w:after="0"/>
        <w:ind w:left="0"/>
        <w:jc w:val="both"/>
      </w:pPr>
      <w:r>
        <w:rPr>
          <w:rFonts w:ascii="Times New Roman"/>
          <w:b w:val="false"/>
          <w:i w:val="false"/>
          <w:color w:val="000000"/>
          <w:sz w:val="28"/>
        </w:rPr>
        <w:t xml:space="preserve">
      оқуға рұқсат беру туралы өтінішті қараудан бас тартылды.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(өтінішті қараудан бас тарту үшін жауапкершілікті өзіне алған ұйымның атауы мен </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мекенжайы) </w:t>
      </w:r>
    </w:p>
    <w:p>
      <w:pPr>
        <w:spacing w:after="0"/>
        <w:ind w:left="0"/>
        <w:jc w:val="both"/>
      </w:pPr>
      <w:r>
        <w:rPr>
          <w:rFonts w:ascii="Times New Roman"/>
          <w:b w:val="false"/>
          <w:i w:val="false"/>
          <w:color w:val="000000"/>
          <w:sz w:val="28"/>
        </w:rPr>
        <w:t xml:space="preserve">
      Экстернат нысанында оқуға рұқсат беру туралы өтінішті қараудан бас тарту </w:t>
      </w:r>
    </w:p>
    <w:p>
      <w:pPr>
        <w:spacing w:after="0"/>
        <w:ind w:left="0"/>
        <w:jc w:val="both"/>
      </w:pPr>
      <w:r>
        <w:rPr>
          <w:rFonts w:ascii="Times New Roman"/>
          <w:b w:val="false"/>
          <w:i w:val="false"/>
          <w:color w:val="000000"/>
          <w:sz w:val="28"/>
        </w:rPr>
        <w:t xml:space="preserve">
      туралы шешімнің тіркеу нөмірі және күні: </w:t>
      </w:r>
    </w:p>
    <w:p>
      <w:pPr>
        <w:spacing w:after="0"/>
        <w:ind w:left="0"/>
        <w:jc w:val="both"/>
      </w:pPr>
      <w:r>
        <w:rPr>
          <w:rFonts w:ascii="Times New Roman"/>
          <w:b w:val="false"/>
          <w:i w:val="false"/>
          <w:color w:val="000000"/>
          <w:sz w:val="28"/>
        </w:rPr>
        <w:t xml:space="preserve">
      № _____________________ "____" _____________________ 20 __ж. </w:t>
      </w:r>
    </w:p>
    <w:p>
      <w:pPr>
        <w:spacing w:after="0"/>
        <w:ind w:left="0"/>
        <w:jc w:val="both"/>
      </w:pPr>
      <w:r>
        <w:rPr>
          <w:rFonts w:ascii="Times New Roman"/>
          <w:b w:val="false"/>
          <w:i w:val="false"/>
          <w:color w:val="000000"/>
          <w:sz w:val="28"/>
        </w:rPr>
        <w:t xml:space="preserve">
      _____________________ _________________________________ </w:t>
      </w:r>
    </w:p>
    <w:p>
      <w:pPr>
        <w:spacing w:after="0"/>
        <w:ind w:left="0"/>
        <w:jc w:val="both"/>
      </w:pPr>
      <w:r>
        <w:rPr>
          <w:rFonts w:ascii="Times New Roman"/>
          <w:b w:val="false"/>
          <w:i w:val="false"/>
          <w:color w:val="000000"/>
          <w:sz w:val="28"/>
        </w:rPr>
        <w:t xml:space="preserve">
      </w:t>
      </w:r>
      <w:r>
        <w:rPr>
          <w:rFonts w:ascii="Times New Roman"/>
          <w:b w:val="false"/>
          <w:i/>
          <w:color w:val="000000"/>
          <w:sz w:val="28"/>
        </w:rPr>
        <w:t>(лауазымы)</w:t>
      </w:r>
      <w:r>
        <w:rPr>
          <w:rFonts w:ascii="Times New Roman"/>
          <w:b w:val="false"/>
          <w:i w:val="false"/>
          <w:color w:val="000000"/>
          <w:sz w:val="28"/>
        </w:rPr>
        <w:t xml:space="preserve">            </w:t>
      </w:r>
      <w:r>
        <w:rPr>
          <w:rFonts w:ascii="Times New Roman"/>
          <w:b w:val="false"/>
          <w:i/>
          <w:color w:val="000000"/>
          <w:sz w:val="28"/>
        </w:rPr>
        <w:t>      (инициалдары, фамилиясы)</w:t>
      </w:r>
    </w:p>
    <w:p>
      <w:pPr>
        <w:spacing w:after="0"/>
        <w:ind w:left="0"/>
        <w:jc w:val="both"/>
      </w:pPr>
      <w:r>
        <w:rPr>
          <w:rFonts w:ascii="Times New Roman"/>
          <w:b w:val="false"/>
          <w:i w:val="false"/>
          <w:color w:val="000000"/>
          <w:sz w:val="28"/>
        </w:rPr>
        <w:t>
      Жауапты тұлғаның электрондық цифрлық қолтаңбасы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Экстернат нысанында оқыту</w:t>
            </w:r>
            <w:r>
              <w:br/>
            </w:r>
            <w:r>
              <w:rPr>
                <w:rFonts w:ascii="Times New Roman"/>
                <w:b w:val="false"/>
                <w:i w:val="false"/>
                <w:color w:val="000000"/>
                <w:sz w:val="20"/>
              </w:rPr>
              <w:t>және "Негізгі орта, жалпы орта</w:t>
            </w:r>
            <w:r>
              <w:br/>
            </w:r>
            <w:r>
              <w:rPr>
                <w:rFonts w:ascii="Times New Roman"/>
                <w:b w:val="false"/>
                <w:i w:val="false"/>
                <w:color w:val="000000"/>
                <w:sz w:val="20"/>
              </w:rPr>
              <w:t>білім беру ұйымдарында</w:t>
            </w:r>
            <w:r>
              <w:br/>
            </w:r>
            <w:r>
              <w:rPr>
                <w:rFonts w:ascii="Times New Roman"/>
                <w:b w:val="false"/>
                <w:i w:val="false"/>
                <w:color w:val="000000"/>
                <w:sz w:val="20"/>
              </w:rPr>
              <w:t>экстернат нысанында оқуға</w:t>
            </w:r>
            <w:r>
              <w:br/>
            </w:r>
            <w:r>
              <w:rPr>
                <w:rFonts w:ascii="Times New Roman"/>
                <w:b w:val="false"/>
                <w:i w:val="false"/>
                <w:color w:val="000000"/>
                <w:sz w:val="20"/>
              </w:rPr>
              <w:t>рұқсат беру" мемлекеттік</w:t>
            </w:r>
            <w:r>
              <w:br/>
            </w:r>
            <w:r>
              <w:rPr>
                <w:rFonts w:ascii="Times New Roman"/>
                <w:b w:val="false"/>
                <w:i w:val="false"/>
                <w:color w:val="000000"/>
                <w:sz w:val="20"/>
              </w:rPr>
              <w:t>көрсетілетін қызмет</w:t>
            </w:r>
            <w:r>
              <w:br/>
            </w:r>
            <w:r>
              <w:rPr>
                <w:rFonts w:ascii="Times New Roman"/>
                <w:b w:val="false"/>
                <w:i w:val="false"/>
                <w:color w:val="000000"/>
                <w:sz w:val="20"/>
              </w:rPr>
              <w:t>қағидаларына 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Негізгі орта, жалпы орта білім беру ұйымдарында экстернат нысанында оқытуға рұқсат беру туралы бұйрықтан үзінді</w:t>
      </w:r>
    </w:p>
    <w:p>
      <w:pPr>
        <w:spacing w:after="0"/>
        <w:ind w:left="0"/>
        <w:jc w:val="both"/>
      </w:pPr>
      <w:r>
        <w:rPr>
          <w:rFonts w:ascii="Times New Roman"/>
          <w:b w:val="false"/>
          <w:i w:val="false"/>
          <w:color w:val="ff0000"/>
          <w:sz w:val="28"/>
        </w:rPr>
        <w:t xml:space="preserve">
      Ескерту. Қағида 3-қосымшамен толықтырылды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Дербес нөмір: _______ </w:t>
      </w:r>
    </w:p>
    <w:p>
      <w:pPr>
        <w:spacing w:after="0"/>
        <w:ind w:left="0"/>
        <w:jc w:val="both"/>
      </w:pPr>
      <w:r>
        <w:rPr>
          <w:rFonts w:ascii="Times New Roman"/>
          <w:b w:val="false"/>
          <w:i w:val="false"/>
          <w:color w:val="000000"/>
          <w:sz w:val="28"/>
        </w:rPr>
        <w:t xml:space="preserve">
      Алған уақыты мен күні: _____________________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w:t>
      </w:r>
      <w:r>
        <w:rPr>
          <w:rFonts w:ascii="Times New Roman"/>
          <w:b w:val="false"/>
          <w:i/>
          <w:color w:val="000000"/>
          <w:sz w:val="28"/>
        </w:rPr>
        <w:t>(жергілікті атқарушы органның атауы)</w:t>
      </w:r>
    </w:p>
    <w:p>
      <w:pPr>
        <w:spacing w:after="0"/>
        <w:ind w:left="0"/>
        <w:jc w:val="both"/>
      </w:pPr>
      <w:r>
        <w:rPr>
          <w:rFonts w:ascii="Times New Roman"/>
          <w:b w:val="false"/>
          <w:i w:val="false"/>
          <w:color w:val="000000"/>
          <w:sz w:val="28"/>
        </w:rPr>
        <w:t xml:space="preserve">
      Негізгі орта, жалпы орта білім беру ұйымдарында экстернат нысанында </w:t>
      </w:r>
    </w:p>
    <w:p>
      <w:pPr>
        <w:spacing w:after="0"/>
        <w:ind w:left="0"/>
        <w:jc w:val="both"/>
      </w:pPr>
      <w:r>
        <w:rPr>
          <w:rFonts w:ascii="Times New Roman"/>
          <w:b w:val="false"/>
          <w:i w:val="false"/>
          <w:color w:val="000000"/>
          <w:sz w:val="28"/>
        </w:rPr>
        <w:t>
      оқытуға рұқсат беру туралы бұйрықтан</w:t>
      </w:r>
    </w:p>
    <w:p>
      <w:pPr>
        <w:spacing w:after="0"/>
        <w:ind w:left="0"/>
        <w:jc w:val="both"/>
      </w:pPr>
      <w:r>
        <w:rPr>
          <w:rFonts w:ascii="Times New Roman"/>
          <w:b w:val="false"/>
          <w:i w:val="false"/>
          <w:color w:val="000000"/>
          <w:sz w:val="28"/>
        </w:rPr>
        <w:t>
      ҮЗІНДІ</w:t>
      </w:r>
    </w:p>
    <w:p>
      <w:pPr>
        <w:spacing w:after="0"/>
        <w:ind w:left="0"/>
        <w:jc w:val="both"/>
      </w:pPr>
      <w:r>
        <w:rPr>
          <w:rFonts w:ascii="Times New Roman"/>
          <w:b w:val="false"/>
          <w:i w:val="false"/>
          <w:color w:val="000000"/>
          <w:sz w:val="28"/>
        </w:rPr>
        <w:t xml:space="preserve">
      Азамат (-ша): ________________________________________________ (көрсетілетін қызметті </w:t>
      </w:r>
    </w:p>
    <w:p>
      <w:pPr>
        <w:spacing w:after="0"/>
        <w:ind w:left="0"/>
        <w:jc w:val="both"/>
      </w:pPr>
      <w:r>
        <w:rPr>
          <w:rFonts w:ascii="Times New Roman"/>
          <w:b w:val="false"/>
          <w:i w:val="false"/>
          <w:color w:val="000000"/>
          <w:sz w:val="28"/>
        </w:rPr>
        <w:t xml:space="preserve">
      алушының Т.А.Ә. (бар болса), жеке сәйкестендіру нөмірі) </w:t>
      </w:r>
    </w:p>
    <w:p>
      <w:pPr>
        <w:spacing w:after="0"/>
        <w:ind w:left="0"/>
        <w:jc w:val="both"/>
      </w:pPr>
      <w:r>
        <w:rPr>
          <w:rFonts w:ascii="Times New Roman"/>
          <w:b w:val="false"/>
          <w:i w:val="false"/>
          <w:color w:val="000000"/>
          <w:sz w:val="28"/>
        </w:rPr>
        <w:t xml:space="preserve">
      Өтініш берген күні: _______________________ </w:t>
      </w:r>
    </w:p>
    <w:p>
      <w:pPr>
        <w:spacing w:after="0"/>
        <w:ind w:left="0"/>
        <w:jc w:val="both"/>
      </w:pPr>
      <w:r>
        <w:rPr>
          <w:rFonts w:ascii="Times New Roman"/>
          <w:b w:val="false"/>
          <w:i w:val="false"/>
          <w:color w:val="000000"/>
          <w:sz w:val="28"/>
        </w:rPr>
        <w:t xml:space="preserve">
      _______ жылғы __ _______ бұйрықтың негізінде негізгі орта, жалпы орта білім беру </w:t>
      </w:r>
    </w:p>
    <w:p>
      <w:pPr>
        <w:spacing w:after="0"/>
        <w:ind w:left="0"/>
        <w:jc w:val="both"/>
      </w:pPr>
      <w:r>
        <w:rPr>
          <w:rFonts w:ascii="Times New Roman"/>
          <w:b w:val="false"/>
          <w:i w:val="false"/>
          <w:color w:val="000000"/>
          <w:sz w:val="28"/>
        </w:rPr>
        <w:t xml:space="preserve">
      ұйымдарында экстернат нысанында оқытуға рұқсат беру туралы бұйрықтан үзінді.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w:t>
      </w:r>
      <w:r>
        <w:rPr>
          <w:rFonts w:ascii="Times New Roman"/>
          <w:b w:val="false"/>
          <w:i/>
          <w:color w:val="000000"/>
          <w:sz w:val="28"/>
        </w:rPr>
        <w:t>(жауапты тұлғаның Т.А.Ә.(бар болса), лауазымы)</w:t>
      </w:r>
    </w:p>
    <w:p>
      <w:pPr>
        <w:spacing w:after="0"/>
        <w:ind w:left="0"/>
        <w:jc w:val="both"/>
      </w:pPr>
      <w:r>
        <w:rPr>
          <w:rFonts w:ascii="Times New Roman"/>
          <w:b w:val="false"/>
          <w:i w:val="false"/>
          <w:color w:val="000000"/>
          <w:sz w:val="28"/>
        </w:rPr>
        <w:t>
      Жауапты тұлғаның электрондық цифрлық қолтаңбасы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Экстернат нысанында оқыту</w:t>
            </w:r>
            <w:r>
              <w:br/>
            </w:r>
            <w:r>
              <w:rPr>
                <w:rFonts w:ascii="Times New Roman"/>
                <w:b w:val="false"/>
                <w:i w:val="false"/>
                <w:color w:val="000000"/>
                <w:sz w:val="20"/>
              </w:rPr>
              <w:t>және "Негізгі орта, жалпы орта</w:t>
            </w:r>
            <w:r>
              <w:br/>
            </w:r>
            <w:r>
              <w:rPr>
                <w:rFonts w:ascii="Times New Roman"/>
                <w:b w:val="false"/>
                <w:i w:val="false"/>
                <w:color w:val="000000"/>
                <w:sz w:val="20"/>
              </w:rPr>
              <w:t>білім беру ұйымдарында</w:t>
            </w:r>
            <w:r>
              <w:br/>
            </w:r>
            <w:r>
              <w:rPr>
                <w:rFonts w:ascii="Times New Roman"/>
                <w:b w:val="false"/>
                <w:i w:val="false"/>
                <w:color w:val="000000"/>
                <w:sz w:val="20"/>
              </w:rPr>
              <w:t>экстернат нысанында оқуға</w:t>
            </w:r>
            <w:r>
              <w:br/>
            </w:r>
            <w:r>
              <w:rPr>
                <w:rFonts w:ascii="Times New Roman"/>
                <w:b w:val="false"/>
                <w:i w:val="false"/>
                <w:color w:val="000000"/>
                <w:sz w:val="20"/>
              </w:rPr>
              <w:t>рұқсат беру" мемлекеттік</w:t>
            </w:r>
            <w:r>
              <w:br/>
            </w:r>
            <w:r>
              <w:rPr>
                <w:rFonts w:ascii="Times New Roman"/>
                <w:b w:val="false"/>
                <w:i w:val="false"/>
                <w:color w:val="000000"/>
                <w:sz w:val="20"/>
              </w:rPr>
              <w:t>көрсетілетін қызмет</w:t>
            </w:r>
            <w:r>
              <w:br/>
            </w:r>
            <w:r>
              <w:rPr>
                <w:rFonts w:ascii="Times New Roman"/>
                <w:b w:val="false"/>
                <w:i w:val="false"/>
                <w:color w:val="000000"/>
                <w:sz w:val="20"/>
              </w:rPr>
              <w:t>қағидаларына 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Кімге:______________________</w:t>
            </w:r>
            <w:r>
              <w:br/>
            </w:r>
            <w:r>
              <w:rPr>
                <w:rFonts w:ascii="Times New Roman"/>
                <w:b w:val="false"/>
                <w:i w:val="false"/>
                <w:color w:val="000000"/>
                <w:sz w:val="20"/>
              </w:rPr>
              <w:t>басшысы</w:t>
            </w:r>
            <w:r>
              <w:br/>
            </w:r>
            <w:r>
              <w:rPr>
                <w:rFonts w:ascii="Times New Roman"/>
                <w:b w:val="false"/>
                <w:i w:val="false"/>
                <w:color w:val="000000"/>
                <w:sz w:val="20"/>
              </w:rPr>
              <w:t>Жергілікті атқарушы органның</w:t>
            </w:r>
            <w:r>
              <w:br/>
            </w:r>
            <w:r>
              <w:rPr>
                <w:rFonts w:ascii="Times New Roman"/>
                <w:b w:val="false"/>
                <w:i w:val="false"/>
                <w:color w:val="000000"/>
                <w:sz w:val="20"/>
              </w:rPr>
              <w:t>атауы</w:t>
            </w:r>
            <w:r>
              <w:br/>
            </w:r>
            <w:r>
              <w:rPr>
                <w:rFonts w:ascii="Times New Roman"/>
                <w:b w:val="false"/>
                <w:i w:val="false"/>
                <w:color w:val="000000"/>
                <w:sz w:val="20"/>
              </w:rPr>
              <w:t>Кімнен: 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Т.А.Ә. (бар болса) және толық</w:t>
            </w:r>
            <w:r>
              <w:br/>
            </w:r>
            <w:r>
              <w:rPr>
                <w:rFonts w:ascii="Times New Roman"/>
                <w:b w:val="false"/>
                <w:i w:val="false"/>
                <w:color w:val="000000"/>
                <w:sz w:val="20"/>
              </w:rPr>
              <w:t>жеке сәйкестендіру нөмірі/</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Экстернат нысанында оқытуға рұқсат беруге өтініш</w:t>
      </w:r>
    </w:p>
    <w:p>
      <w:pPr>
        <w:spacing w:after="0"/>
        <w:ind w:left="0"/>
        <w:jc w:val="both"/>
      </w:pPr>
      <w:r>
        <w:rPr>
          <w:rFonts w:ascii="Times New Roman"/>
          <w:b w:val="false"/>
          <w:i w:val="false"/>
          <w:color w:val="ff0000"/>
          <w:sz w:val="28"/>
        </w:rPr>
        <w:t xml:space="preserve">
      Ескерту. Қағида 4-қосымшамен толықтырылды – ҚР Білім және ғылым министрінің 29.05.2020 </w:t>
      </w:r>
      <w:r>
        <w:rPr>
          <w:rFonts w:ascii="Times New Roman"/>
          <w:b w:val="false"/>
          <w:i w:val="false"/>
          <w:color w:val="ff0000"/>
          <w:sz w:val="28"/>
        </w:rPr>
        <w:t>№ 225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6-бабының </w:t>
      </w:r>
    </w:p>
    <w:p>
      <w:pPr>
        <w:spacing w:after="0"/>
        <w:ind w:left="0"/>
        <w:jc w:val="both"/>
      </w:pPr>
      <w:r>
        <w:rPr>
          <w:rFonts w:ascii="Times New Roman"/>
          <w:b w:val="false"/>
          <w:i w:val="false"/>
          <w:color w:val="000000"/>
          <w:sz w:val="28"/>
        </w:rPr>
        <w:t xml:space="preserve">
      2-тармағы </w:t>
      </w:r>
      <w:r>
        <w:rPr>
          <w:rFonts w:ascii="Times New Roman"/>
          <w:b w:val="false"/>
          <w:i w:val="false"/>
          <w:color w:val="000000"/>
          <w:sz w:val="28"/>
        </w:rPr>
        <w:t>24-4) тармақшасына</w:t>
      </w:r>
      <w:r>
        <w:rPr>
          <w:rFonts w:ascii="Times New Roman"/>
          <w:b w:val="false"/>
          <w:i w:val="false"/>
          <w:color w:val="000000"/>
          <w:sz w:val="28"/>
        </w:rPr>
        <w:t xml:space="preserve"> (6-бап, 3-тармақ, </w:t>
      </w:r>
      <w:r>
        <w:rPr>
          <w:rFonts w:ascii="Times New Roman"/>
          <w:b w:val="false"/>
          <w:i w:val="false"/>
          <w:color w:val="000000"/>
          <w:sz w:val="28"/>
        </w:rPr>
        <w:t>25-7) тармақшасына</w:t>
      </w:r>
      <w:r>
        <w:rPr>
          <w:rFonts w:ascii="Times New Roman"/>
          <w:b w:val="false"/>
          <w:i w:val="false"/>
          <w:color w:val="000000"/>
          <w:sz w:val="28"/>
        </w:rPr>
        <w:t xml:space="preserve"> немесе 6-бап, 4-тармақ,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21-3) тармақшасына</w:t>
      </w:r>
      <w:r>
        <w:rPr>
          <w:rFonts w:ascii="Times New Roman"/>
          <w:b w:val="false"/>
          <w:i w:val="false"/>
          <w:color w:val="000000"/>
          <w:sz w:val="28"/>
        </w:rPr>
        <w:t xml:space="preserve">), сондай-ақ "Мемлекеттік көрсетілетін қызметтер туралы" 2013 жылғы </w:t>
      </w:r>
    </w:p>
    <w:p>
      <w:pPr>
        <w:spacing w:after="0"/>
        <w:ind w:left="0"/>
        <w:jc w:val="both"/>
      </w:pPr>
      <w:r>
        <w:rPr>
          <w:rFonts w:ascii="Times New Roman"/>
          <w:b w:val="false"/>
          <w:i w:val="false"/>
          <w:color w:val="000000"/>
          <w:sz w:val="28"/>
        </w:rPr>
        <w:t xml:space="preserve">
      15 сәуірдегі Қазақстан Республикасы Заңының 20-бабының </w:t>
      </w:r>
      <w:r>
        <w:rPr>
          <w:rFonts w:ascii="Times New Roman"/>
          <w:b w:val="false"/>
          <w:i w:val="false"/>
          <w:color w:val="000000"/>
          <w:sz w:val="28"/>
        </w:rPr>
        <w:t>2-тармағына</w:t>
      </w:r>
      <w:r>
        <w:rPr>
          <w:rFonts w:ascii="Times New Roman"/>
          <w:b w:val="false"/>
          <w:i w:val="false"/>
          <w:color w:val="000000"/>
          <w:sz w:val="28"/>
        </w:rPr>
        <w:t xml:space="preserve"> сәйкес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оқушының Т.А.Ә. (бар болса), туған күні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w:t>
      </w:r>
      <w:r>
        <w:rPr>
          <w:rFonts w:ascii="Times New Roman"/>
          <w:b w:val="false"/>
          <w:i/>
          <w:color w:val="000000"/>
          <w:sz w:val="28"/>
        </w:rPr>
        <w:t>(білім беру ұйымының атауын, сыныбын көрсету)</w:t>
      </w:r>
    </w:p>
    <w:p>
      <w:pPr>
        <w:spacing w:after="0"/>
        <w:ind w:left="0"/>
        <w:jc w:val="both"/>
      </w:pPr>
      <w:r>
        <w:rPr>
          <w:rFonts w:ascii="Times New Roman"/>
          <w:b w:val="false"/>
          <w:i w:val="false"/>
          <w:color w:val="000000"/>
          <w:sz w:val="28"/>
        </w:rPr>
        <w:t xml:space="preserve">
      білім беру ұйымында экстернат нысанында оқытуға рұқсат беруді сұраймын. </w:t>
      </w:r>
    </w:p>
    <w:p>
      <w:pPr>
        <w:spacing w:after="0"/>
        <w:ind w:left="0"/>
        <w:jc w:val="both"/>
      </w:pPr>
      <w:r>
        <w:rPr>
          <w:rFonts w:ascii="Times New Roman"/>
          <w:b w:val="false"/>
          <w:i w:val="false"/>
          <w:color w:val="000000"/>
          <w:sz w:val="28"/>
        </w:rPr>
        <w:t xml:space="preserve">
      "Дербес деректер және оларды қорғау туралы" 2013 жылғы 21 мамырдағы Қазақстан </w:t>
      </w:r>
    </w:p>
    <w:p>
      <w:pPr>
        <w:spacing w:after="0"/>
        <w:ind w:left="0"/>
        <w:jc w:val="both"/>
      </w:pPr>
      <w:r>
        <w:rPr>
          <w:rFonts w:ascii="Times New Roman"/>
          <w:b w:val="false"/>
          <w:i w:val="false"/>
          <w:color w:val="000000"/>
          <w:sz w:val="28"/>
        </w:rPr>
        <w:t xml:space="preserve">
      Республикасының </w:t>
      </w:r>
      <w:r>
        <w:rPr>
          <w:rFonts w:ascii="Times New Roman"/>
          <w:b w:val="false"/>
          <w:i w:val="false"/>
          <w:color w:val="000000"/>
          <w:sz w:val="28"/>
        </w:rPr>
        <w:t>Заңымен</w:t>
      </w:r>
      <w:r>
        <w:rPr>
          <w:rFonts w:ascii="Times New Roman"/>
          <w:b w:val="false"/>
          <w:i w:val="false"/>
          <w:color w:val="000000"/>
          <w:sz w:val="28"/>
        </w:rPr>
        <w:t xml:space="preserve"> қорғалатын ақпараттық жүйелердегі құпия мәліметтерді </w:t>
      </w:r>
    </w:p>
    <w:p>
      <w:pPr>
        <w:spacing w:after="0"/>
        <w:ind w:left="0"/>
        <w:jc w:val="both"/>
      </w:pPr>
      <w:r>
        <w:rPr>
          <w:rFonts w:ascii="Times New Roman"/>
          <w:b w:val="false"/>
          <w:i w:val="false"/>
          <w:color w:val="000000"/>
          <w:sz w:val="28"/>
        </w:rPr>
        <w:t xml:space="preserve">
      пайдалануға келісемін. </w:t>
      </w:r>
    </w:p>
    <w:p>
      <w:pPr>
        <w:spacing w:after="0"/>
        <w:ind w:left="0"/>
        <w:jc w:val="both"/>
      </w:pPr>
      <w:r>
        <w:rPr>
          <w:rFonts w:ascii="Times New Roman"/>
          <w:b w:val="false"/>
          <w:i w:val="false"/>
          <w:color w:val="000000"/>
          <w:sz w:val="28"/>
        </w:rPr>
        <w:t xml:space="preserve">
      "_____" ____________ 20___ ж. </w:t>
      </w:r>
    </w:p>
    <w:p>
      <w:pPr>
        <w:spacing w:after="0"/>
        <w:ind w:left="0"/>
        <w:jc w:val="both"/>
      </w:pPr>
      <w:r>
        <w:rPr>
          <w:rFonts w:ascii="Times New Roman"/>
          <w:b w:val="false"/>
          <w:i w:val="false"/>
          <w:color w:val="000000"/>
          <w:sz w:val="28"/>
        </w:rPr>
        <w:t>
      Мемлекеттік қызметті алушының электрондық цифрлық қолтаңбасы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